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2025/90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4181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21.02.2025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19.03.2025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19.03.2025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Eva Männiste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25-1024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Tasuta või alla hariliku väärtuse kohalikule omavalitsusele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Narva-Jõesuu linnale riigivaraseaduse § 33 lõike 1 punkti 1 alusel kergtee, kergteeäärse tänavavalgustuse ja bussipaviljoni rajamiseks.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KV99673M1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KV99673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Ida-Viru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Narva-Jõesuu linn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Vaivara küla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13143 Vaivara jaama tee T3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51401:001:1040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21551950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TRANSPORDIMAA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957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38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39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Kehtivas Vaivara valla üldplaneeringus (kehtestatud Vaivara Vallavolikogu 26.08.2010 määrusega nr 11) asub kinnisasi väikeelamumaa juhtotstarbega maa-alal. Koostatavas Narva-Jõesuu linna üldplaneeringus on kinnisasjale planeeritud transpordi maa-ala.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transpordimaa.</w:t>
            </w:r>
          </w:p>
        </w:tc>
      </w:tr>
      <w:tr>
        <w:trPr>
          <w:trHeight w:val="58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Veehaarde sanitaarkaitseala/352.0, Tee avalik kasutus/1.0, Avalikult kasutatava tee kaitsevöönd/957.0, Uuringu ala/957.0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Lepingud puuduvad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müügiturg samas piirkonnas on keskmiselt aktiivne. Samas transpordimaa sihtotstarbega kinnisasjad on väheatraktiivsed ja nõudlus nende vastu puudub, aktiivne turg puudub.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Ajavahemikul 01.01.2024-19.03.2025 on Narva-Jõesuu linna territooriumil toimunud 16 tehingut transpordimaaga, millest enamus ei olnud vabaturutehingud.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Piirkonna aktiivsema kinnisvara pakkumiste portaali kv.ee andmetel ei ole Narva-Jõesuu territooriumil pakkumisel ühtegi hoonestamata transpordimaa sihtotstarbega kinnisasja.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93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Hinnatava vara parima kasutusena oleme käsitlenud tegelikku kasutust s.o kasutust transpordimaana. Arvestades sellega, et müügitehingute analüüsi tehingute pealt teha ei saa, oleme hariliku väärtuse hindamisel lähtunud riigivaraseaduse § 46 lg 2 punkti 1 ja Vabariigi Valitsuse 09.03.2023 kehtestatud määruse nr 22 „Kinnisasja erakorralise hindamise kord" § 12 lg 4 alusel maa maksustamishinnast.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38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